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6155740" name="db455e70-8890-11f0-9b79-cb0c145b08a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4199114" name="db455e70-8890-11f0-9b79-cb0c145b08a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5214804" name="df1ea100-8890-11f0-8246-6799ff84cb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7757853" name="df1ea100-8890-11f0-8246-6799ff84cb9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89005409" name="51e57e50-8893-11f0-a461-c500d5fc9ab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9414503" name="51e57e50-8893-11f0-a461-c500d5fc9ab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73463905" name="592ae9c0-8893-11f0-9583-c58e6544d4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3958791" name="592ae9c0-8893-11f0-9583-c58e6544d40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427835" name="eabed3b0-8893-11f0-8977-118ee387b4e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2840458" name="eabed3b0-8893-11f0-8977-118ee387b4e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9526251" name="f11cc550-8893-11f0-9d4e-bfc30ec6b5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0662585" name="f11cc550-8893-11f0-9d4e-bfc30ec6b54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Nordstrasse 28, 9410 Heiden</w:t>
          </w:r>
        </w:p>
        <w:p>
          <w:pPr>
            <w:spacing w:before="0" w:after="0"/>
          </w:pPr>
          <w:r>
            <w:t>472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